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EC" w:rsidRPr="000E2432" w:rsidRDefault="00D261EC" w:rsidP="009967B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46470F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154246">
        <w:rPr>
          <w:rFonts w:cs="Arial"/>
          <w:b/>
          <w:color w:val="FFFFFF" w:themeColor="background1"/>
          <w:sz w:val="20"/>
        </w:rPr>
        <w:t>Seminář</w:t>
      </w:r>
      <w:r w:rsidR="00260EF7">
        <w:rPr>
          <w:rFonts w:cs="Arial"/>
          <w:b/>
          <w:color w:val="FFFFFF" w:themeColor="background1"/>
          <w:sz w:val="20"/>
        </w:rPr>
        <w:t xml:space="preserve"> k </w:t>
      </w:r>
      <w:r w:rsidR="00926B96" w:rsidRPr="00926B96">
        <w:rPr>
          <w:rFonts w:cs="Arial"/>
          <w:b/>
          <w:color w:val="FFFFFF" w:themeColor="background1"/>
          <w:sz w:val="20"/>
        </w:rPr>
        <w:t xml:space="preserve">prezentaci </w:t>
      </w:r>
      <w:r w:rsidR="00260EF7">
        <w:rPr>
          <w:rFonts w:cs="Arial"/>
          <w:b/>
          <w:color w:val="FFFFFF" w:themeColor="background1"/>
          <w:sz w:val="20"/>
        </w:rPr>
        <w:t xml:space="preserve">inovací </w:t>
      </w:r>
      <w:r w:rsidR="00926B96" w:rsidRPr="00926B96">
        <w:rPr>
          <w:rFonts w:cs="Arial"/>
          <w:b/>
          <w:color w:val="FFFFFF" w:themeColor="background1"/>
          <w:sz w:val="20"/>
        </w:rPr>
        <w:t>služeb</w:t>
      </w:r>
      <w:r w:rsidR="00843727">
        <w:rPr>
          <w:rFonts w:cs="Arial"/>
          <w:b/>
          <w:color w:val="FFFFFF" w:themeColor="background1"/>
          <w:sz w:val="20"/>
        </w:rPr>
        <w:t>/programů</w:t>
      </w:r>
      <w:r w:rsidR="00926B96" w:rsidRPr="00926B96">
        <w:rPr>
          <w:rFonts w:cs="Arial"/>
          <w:b/>
          <w:color w:val="FFFFFF" w:themeColor="background1"/>
          <w:sz w:val="20"/>
        </w:rPr>
        <w:t xml:space="preserve">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FA23EA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9967B0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8F00D9" w:rsidRDefault="00260EF7" w:rsidP="00383B81">
            <w:pPr>
              <w:rPr>
                <w:rFonts w:cs="Arial"/>
                <w:b/>
                <w:i/>
                <w:sz w:val="20"/>
                <w:highlight w:val="yellow"/>
              </w:rPr>
            </w:pPr>
            <w:r w:rsidRPr="008F00D9">
              <w:rPr>
                <w:b/>
                <w:i/>
                <w:sz w:val="20"/>
              </w:rPr>
              <w:t>Inovace v práci s ohroženými dětmi a jejich rodinami</w:t>
            </w:r>
            <w:r w:rsidR="009B3138" w:rsidRPr="008F00D9">
              <w:rPr>
                <w:b/>
                <w:i/>
                <w:sz w:val="20"/>
              </w:rPr>
              <w:t xml:space="preserve"> II.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5635A6" w:rsidP="00011545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29</w:t>
            </w:r>
            <w:r w:rsidR="00260EF7">
              <w:rPr>
                <w:rFonts w:cs="Arial"/>
                <w:b/>
                <w:i/>
                <w:sz w:val="20"/>
              </w:rPr>
              <w:t>. 1</w:t>
            </w:r>
            <w:r w:rsidR="00011545">
              <w:rPr>
                <w:rFonts w:cs="Arial"/>
                <w:b/>
                <w:i/>
                <w:sz w:val="20"/>
              </w:rPr>
              <w:t>1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</w:t>
            </w:r>
            <w:r w:rsidR="004A7B68">
              <w:rPr>
                <w:rFonts w:cs="Arial"/>
                <w:b/>
                <w:i/>
                <w:sz w:val="20"/>
              </w:rPr>
              <w:t>2018</w:t>
            </w:r>
            <w:r w:rsidR="00260EF7">
              <w:rPr>
                <w:rFonts w:cs="Arial"/>
                <w:b/>
                <w:i/>
                <w:sz w:val="20"/>
              </w:rPr>
              <w:t xml:space="preserve"> </w:t>
            </w:r>
            <w:r w:rsidR="004A7B68" w:rsidRPr="008F00D9">
              <w:rPr>
                <w:rFonts w:cs="Arial"/>
                <w:i/>
                <w:sz w:val="20"/>
              </w:rPr>
              <w:t xml:space="preserve">od </w:t>
            </w:r>
            <w:r w:rsidR="00260EF7" w:rsidRPr="008F00D9">
              <w:rPr>
                <w:rFonts w:cs="Arial"/>
                <w:i/>
                <w:sz w:val="20"/>
              </w:rPr>
              <w:t>9:0</w:t>
            </w:r>
            <w:r w:rsidR="008759A0" w:rsidRPr="008F00D9">
              <w:rPr>
                <w:rFonts w:cs="Arial"/>
                <w:i/>
                <w:sz w:val="20"/>
              </w:rPr>
              <w:t>0</w:t>
            </w:r>
            <w:r w:rsidR="004A7B68" w:rsidRPr="008F00D9">
              <w:rPr>
                <w:rFonts w:cs="Arial"/>
                <w:i/>
                <w:sz w:val="20"/>
              </w:rPr>
              <w:t xml:space="preserve"> do </w:t>
            </w:r>
            <w:r w:rsidR="00260EF7" w:rsidRPr="008F00D9">
              <w:rPr>
                <w:rFonts w:cs="Arial"/>
                <w:i/>
                <w:sz w:val="20"/>
              </w:rPr>
              <w:t>17</w:t>
            </w:r>
            <w:r w:rsidR="008759A0" w:rsidRPr="008F00D9">
              <w:rPr>
                <w:rFonts w:cs="Arial"/>
                <w:i/>
                <w:sz w:val="20"/>
              </w:rPr>
              <w:t>:30</w:t>
            </w:r>
          </w:p>
          <w:p w:rsidR="008F00D9" w:rsidRPr="002824F3" w:rsidRDefault="007F68B9" w:rsidP="00011545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8:00 – 18:3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8955A9" w:rsidRPr="00383B81" w:rsidRDefault="005635A6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Ostrava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8F00D9">
              <w:rPr>
                <w:rFonts w:cs="Arial"/>
                <w:i/>
                <w:sz w:val="20"/>
              </w:rPr>
              <w:t>akce</w:t>
            </w:r>
            <w:r w:rsidR="008F00D9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 zastávky</w:t>
            </w:r>
            <w:r w:rsidR="008F00D9">
              <w:rPr>
                <w:rFonts w:cs="Arial"/>
                <w:i/>
                <w:sz w:val="20"/>
              </w:rPr>
              <w:t xml:space="preserve"> MHD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8F00D9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8F00D9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</w:t>
            </w:r>
            <w:r w:rsidR="0069746F">
              <w:rPr>
                <w:rFonts w:cs="Arial"/>
                <w:i/>
                <w:sz w:val="20"/>
              </w:rPr>
              <w:t>resu místa konání akce max. do 2</w:t>
            </w:r>
            <w:r w:rsidR="008F00D9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</w:t>
            </w:r>
            <w:r w:rsidR="008955A9">
              <w:rPr>
                <w:rFonts w:cs="Arial"/>
                <w:i/>
                <w:sz w:val="20"/>
              </w:rPr>
              <w:t>edků MHD a to autobus,</w:t>
            </w:r>
            <w:r w:rsidR="008F00D9">
              <w:rPr>
                <w:rFonts w:cs="Arial"/>
                <w:i/>
                <w:sz w:val="20"/>
              </w:rPr>
              <w:t xml:space="preserve"> trolejbus,</w:t>
            </w:r>
            <w:r w:rsidR="008955A9">
              <w:rPr>
                <w:rFonts w:cs="Arial"/>
                <w:i/>
                <w:sz w:val="20"/>
              </w:rPr>
              <w:t xml:space="preserve"> tramvaj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7932F5" w:rsidP="007932F5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</w:t>
            </w:r>
            <w:bookmarkStart w:id="0" w:name="_GoBack"/>
            <w:bookmarkEnd w:id="0"/>
            <w:r w:rsidR="00383B81" w:rsidRPr="00383B81">
              <w:rPr>
                <w:rFonts w:cs="Arial"/>
                <w:i/>
                <w:sz w:val="20"/>
              </w:rPr>
              <w:t xml:space="preserve"> mapy.cz za využití funkcionality „pěší chůze – krátká“.</w:t>
            </w:r>
          </w:p>
          <w:p w:rsidR="00411089" w:rsidRDefault="007932F5" w:rsidP="007932F5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9:00)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7932F5" w:rsidP="002B257C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 w:rsidR="002B257C"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527C58" w:rsidRDefault="00383B81" w:rsidP="00383B81">
            <w:pPr>
              <w:rPr>
                <w:rFonts w:cs="Arial"/>
                <w:i/>
                <w:sz w:val="20"/>
              </w:rPr>
            </w:pPr>
            <w:r w:rsidRPr="00527C58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260EF7" w:rsidRPr="00527C58" w:rsidRDefault="00260EF7" w:rsidP="002111F7">
            <w:pPr>
              <w:jc w:val="both"/>
              <w:rPr>
                <w:rFonts w:cs="Arial"/>
                <w:i/>
                <w:sz w:val="20"/>
              </w:rPr>
            </w:pPr>
            <w:r w:rsidRPr="00527C58">
              <w:rPr>
                <w:rFonts w:cs="Arial"/>
                <w:b/>
                <w:i/>
                <w:sz w:val="20"/>
              </w:rPr>
              <w:t xml:space="preserve">Max. </w:t>
            </w:r>
            <w:r w:rsidR="008955A9" w:rsidRPr="00527C58">
              <w:rPr>
                <w:rFonts w:cs="Arial"/>
                <w:b/>
                <w:i/>
                <w:sz w:val="20"/>
              </w:rPr>
              <w:t>80</w:t>
            </w:r>
            <w:r w:rsidR="00383B81" w:rsidRPr="00527C58">
              <w:rPr>
                <w:rFonts w:cs="Arial"/>
                <w:b/>
                <w:i/>
                <w:sz w:val="20"/>
              </w:rPr>
              <w:t xml:space="preserve"> </w:t>
            </w:r>
            <w:r w:rsidR="00527C58" w:rsidRPr="00527C58">
              <w:rPr>
                <w:rFonts w:cs="Arial"/>
                <w:b/>
                <w:i/>
                <w:sz w:val="20"/>
              </w:rPr>
              <w:t>osob</w:t>
            </w:r>
            <w:r w:rsidR="00527C58">
              <w:rPr>
                <w:rFonts w:cs="Arial"/>
                <w:i/>
                <w:sz w:val="20"/>
              </w:rPr>
              <w:t xml:space="preserve"> </w:t>
            </w:r>
            <w:r w:rsidR="00383B81" w:rsidRPr="00527C58">
              <w:rPr>
                <w:rFonts w:cs="Arial"/>
                <w:i/>
                <w:sz w:val="20"/>
              </w:rPr>
              <w:t>(p</w:t>
            </w:r>
            <w:r w:rsidRPr="00527C58">
              <w:rPr>
                <w:rFonts w:cs="Arial"/>
                <w:i/>
                <w:sz w:val="20"/>
              </w:rPr>
              <w:t xml:space="preserve">řesný počet bude upřesněn min. 3 </w:t>
            </w:r>
            <w:r w:rsidR="002111F7">
              <w:rPr>
                <w:rFonts w:cs="Arial"/>
                <w:i/>
                <w:sz w:val="20"/>
              </w:rPr>
              <w:t>pracovní dny</w:t>
            </w:r>
            <w:r w:rsidR="002111F7" w:rsidRPr="00527C58">
              <w:rPr>
                <w:rFonts w:cs="Arial"/>
                <w:i/>
                <w:sz w:val="20"/>
              </w:rPr>
              <w:t xml:space="preserve"> </w:t>
            </w:r>
            <w:r w:rsidR="00383B81" w:rsidRPr="00527C58">
              <w:rPr>
                <w:rFonts w:cs="Arial"/>
                <w:i/>
                <w:sz w:val="20"/>
              </w:rPr>
              <w:t>před konáním akce)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7F68B9" w:rsidRDefault="007F68B9" w:rsidP="007F68B9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80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7F68B9" w:rsidRPr="00E369DD" w:rsidRDefault="007F68B9" w:rsidP="007F68B9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2x malá místnost s kapacitou min. 30 osob</w:t>
            </w:r>
          </w:p>
          <w:p w:rsidR="007F68B9" w:rsidRPr="003143AC" w:rsidRDefault="007F68B9" w:rsidP="007F68B9">
            <w:pPr>
              <w:spacing w:before="60"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7F68B9" w:rsidRDefault="007F68B9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7F68B9" w:rsidRDefault="007F68B9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7F68B9" w:rsidRPr="00C52EFD" w:rsidRDefault="007F68B9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7F68B9" w:rsidRDefault="007F68B9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80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7F68B9" w:rsidRDefault="007F68B9" w:rsidP="007F68B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</w:t>
            </w:r>
            <w:r w:rsidRPr="00BB4269">
              <w:rPr>
                <w:rFonts w:cs="Arial"/>
                <w:i/>
                <w:sz w:val="20"/>
              </w:rPr>
              <w:lastRenderedPageBreak/>
              <w:t xml:space="preserve">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7F68B9" w:rsidRDefault="007F68B9" w:rsidP="007F68B9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7F68B9" w:rsidRPr="00F95073" w:rsidRDefault="007F68B9" w:rsidP="007F68B9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7F68B9" w:rsidRPr="00F95073" w:rsidRDefault="007F68B9" w:rsidP="007F68B9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BF66D3" w:rsidRDefault="007F68B9" w:rsidP="00BF66D3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80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9C61B3" w:rsidRPr="008F5F29" w:rsidRDefault="007F68B9" w:rsidP="00BF66D3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 w:rsidRPr="008F5F29">
              <w:rPr>
                <w:rFonts w:cs="Arial"/>
                <w:b/>
                <w:i/>
                <w:sz w:val="20"/>
              </w:rPr>
              <w:t>1x v</w:t>
            </w:r>
            <w:r w:rsidR="002A37FA" w:rsidRPr="008F5F29">
              <w:rPr>
                <w:rFonts w:cs="Arial"/>
                <w:b/>
                <w:i/>
                <w:sz w:val="20"/>
              </w:rPr>
              <w:t>elký sál:</w:t>
            </w:r>
          </w:p>
          <w:p w:rsidR="00AC520A" w:rsidRDefault="008F5F29" w:rsidP="008F5F29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divadelní uspořádání vč. stolečkům k židlím</w:t>
            </w:r>
            <w:r w:rsidRPr="009C61B3" w:rsidDel="008F5F29">
              <w:rPr>
                <w:rFonts w:cs="Arial"/>
                <w:i/>
                <w:sz w:val="20"/>
              </w:rPr>
              <w:t xml:space="preserve"> </w:t>
            </w:r>
            <w:r w:rsidR="00AC520A" w:rsidRPr="009C61B3">
              <w:rPr>
                <w:rFonts w:cs="Arial"/>
                <w:i/>
                <w:sz w:val="20"/>
              </w:rPr>
              <w:t>Řečnický stůl</w:t>
            </w:r>
            <w:r w:rsidR="00D80760" w:rsidRPr="009C61B3">
              <w:rPr>
                <w:rFonts w:cs="Arial"/>
                <w:i/>
                <w:sz w:val="20"/>
              </w:rPr>
              <w:t xml:space="preserve"> pro </w:t>
            </w:r>
            <w:r w:rsidR="000A5105">
              <w:rPr>
                <w:rFonts w:cs="Arial"/>
                <w:i/>
                <w:sz w:val="20"/>
              </w:rPr>
              <w:t>5 osob</w:t>
            </w:r>
          </w:p>
          <w:p w:rsidR="00843727" w:rsidRPr="009C61B3" w:rsidRDefault="00843727" w:rsidP="008F5F29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Řečnický pult pro moderátora</w:t>
            </w:r>
          </w:p>
          <w:p w:rsidR="009C61B3" w:rsidRPr="007344EB" w:rsidRDefault="009C61B3" w:rsidP="009C61B3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8F5F29">
              <w:rPr>
                <w:rFonts w:cs="Arial"/>
                <w:b/>
                <w:i/>
                <w:sz w:val="20"/>
              </w:rPr>
              <w:t xml:space="preserve">2x </w:t>
            </w:r>
            <w:r w:rsidR="002A37FA" w:rsidRPr="008F5F29">
              <w:rPr>
                <w:rFonts w:cs="Arial"/>
                <w:b/>
                <w:i/>
                <w:sz w:val="20"/>
              </w:rPr>
              <w:t xml:space="preserve">malý sál </w:t>
            </w:r>
            <w:r w:rsidR="002A37FA" w:rsidRPr="007344EB">
              <w:rPr>
                <w:rFonts w:cs="Arial"/>
                <w:i/>
                <w:sz w:val="20"/>
              </w:rPr>
              <w:t xml:space="preserve">(kapacita </w:t>
            </w:r>
            <w:r w:rsidR="007344EB">
              <w:rPr>
                <w:rFonts w:cs="Arial"/>
                <w:i/>
                <w:sz w:val="20"/>
              </w:rPr>
              <w:t xml:space="preserve">min. </w:t>
            </w:r>
            <w:r w:rsidR="008955A9" w:rsidRPr="007344EB">
              <w:rPr>
                <w:rFonts w:cs="Arial"/>
                <w:i/>
                <w:sz w:val="20"/>
              </w:rPr>
              <w:t>3</w:t>
            </w:r>
            <w:r w:rsidR="002A37FA" w:rsidRPr="007344EB">
              <w:rPr>
                <w:rFonts w:cs="Arial"/>
                <w:i/>
                <w:sz w:val="20"/>
              </w:rPr>
              <w:t>0 osob každý sál</w:t>
            </w:r>
            <w:r w:rsidRPr="007344EB">
              <w:rPr>
                <w:rFonts w:cs="Arial"/>
                <w:i/>
                <w:sz w:val="20"/>
              </w:rPr>
              <w:t xml:space="preserve">) </w:t>
            </w:r>
          </w:p>
          <w:p w:rsidR="009C61B3" w:rsidRPr="009C61B3" w:rsidRDefault="009C61B3" w:rsidP="007344EB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9C61B3">
              <w:rPr>
                <w:rFonts w:cs="Arial"/>
                <w:i/>
                <w:sz w:val="20"/>
              </w:rPr>
              <w:t>divadeln</w:t>
            </w:r>
            <w:r w:rsidR="007344EB">
              <w:rPr>
                <w:rFonts w:cs="Arial"/>
                <w:i/>
                <w:sz w:val="20"/>
              </w:rPr>
              <w:t>í uspořádání vč. stolečkům k židlím</w:t>
            </w:r>
          </w:p>
          <w:p w:rsidR="009C61B3" w:rsidRPr="009C61B3" w:rsidRDefault="008955A9" w:rsidP="007344EB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Panelový stůl pro 5</w:t>
            </w:r>
            <w:r w:rsidR="009C61B3" w:rsidRPr="009C61B3">
              <w:rPr>
                <w:rFonts w:cs="Arial"/>
                <w:i/>
                <w:sz w:val="20"/>
              </w:rPr>
              <w:t xml:space="preserve"> osob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CC4848" w:rsidP="00BF66D3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6378E2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6378E2">
              <w:rPr>
                <w:rFonts w:cs="Arial"/>
                <w:i/>
                <w:sz w:val="20"/>
              </w:rPr>
              <w:t>, dálkový ovladač na ovládání prezentace, plátno/bílá zeď,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 w:rsidR="00911826"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9C61B3" w:rsidRPr="009C61B3" w:rsidRDefault="00D04A21" w:rsidP="00BF66D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6</w:t>
            </w:r>
            <w:r w:rsidRPr="007E1B11">
              <w:rPr>
                <w:rFonts w:cs="Arial"/>
                <w:i/>
                <w:sz w:val="20"/>
              </w:rPr>
              <w:t>x mikrofony přenosné</w:t>
            </w:r>
            <w:r>
              <w:rPr>
                <w:rFonts w:cs="Arial"/>
                <w:i/>
                <w:sz w:val="20"/>
              </w:rPr>
              <w:t xml:space="preserve"> (2x /1 místnost)</w:t>
            </w:r>
            <w:r w:rsidRPr="007E1B11">
              <w:rPr>
                <w:rFonts w:cs="Arial"/>
                <w:i/>
                <w:sz w:val="20"/>
              </w:rPr>
              <w:t>, 12x mikrofony nepřenosné</w:t>
            </w:r>
            <w:r>
              <w:rPr>
                <w:rFonts w:cs="Arial"/>
                <w:i/>
                <w:sz w:val="20"/>
              </w:rPr>
              <w:t xml:space="preserve"> (4</w:t>
            </w:r>
            <w:r w:rsidR="00792D8F">
              <w:rPr>
                <w:rFonts w:cs="Arial"/>
                <w:i/>
                <w:sz w:val="20"/>
              </w:rPr>
              <w:t>x</w:t>
            </w:r>
            <w:r>
              <w:rPr>
                <w:rFonts w:cs="Arial"/>
                <w:i/>
                <w:sz w:val="20"/>
              </w:rPr>
              <w:t xml:space="preserve"> /1 místnost)</w:t>
            </w:r>
            <w:r w:rsidRPr="007E1B11">
              <w:rPr>
                <w:rFonts w:cs="Arial"/>
                <w:i/>
                <w:sz w:val="20"/>
              </w:rPr>
              <w:t>,</w:t>
            </w:r>
            <w:r w:rsidRPr="009C61B3">
              <w:rPr>
                <w:rFonts w:cs="Arial"/>
                <w:i/>
                <w:sz w:val="20"/>
              </w:rPr>
              <w:t xml:space="preserve"> náhradní baterie do mikrofonů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123944" w:rsidRPr="00073796" w:rsidRDefault="0069746F" w:rsidP="00383B81">
            <w:pPr>
              <w:rPr>
                <w:rFonts w:cs="Arial"/>
                <w:sz w:val="20"/>
              </w:rPr>
            </w:pPr>
            <w:r w:rsidRPr="0007379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073796" w:rsidRDefault="00C12400" w:rsidP="00383B81">
            <w:pPr>
              <w:rPr>
                <w:rFonts w:cs="Arial"/>
                <w:i/>
                <w:sz w:val="20"/>
              </w:rPr>
            </w:pPr>
            <w:r w:rsidRPr="00073796">
              <w:rPr>
                <w:rFonts w:cs="Arial"/>
                <w:i/>
                <w:sz w:val="20"/>
              </w:rPr>
              <w:t>Ano</w:t>
            </w:r>
            <w:r w:rsidR="00073796">
              <w:rPr>
                <w:rFonts w:cs="Arial"/>
                <w:i/>
                <w:sz w:val="20"/>
              </w:rPr>
              <w:t>, ve všech místnostech</w:t>
            </w:r>
            <w:r w:rsidR="007322DC">
              <w:rPr>
                <w:rFonts w:cs="Arial"/>
                <w:i/>
                <w:sz w:val="20"/>
              </w:rPr>
              <w:t xml:space="preserve"> (velký a malý sál)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C12400" w:rsidRPr="0070726C" w:rsidRDefault="00C12400" w:rsidP="002111F7">
            <w:pPr>
              <w:rPr>
                <w:rFonts w:cs="Arial"/>
                <w:b/>
                <w:i/>
                <w:sz w:val="20"/>
              </w:rPr>
            </w:pPr>
            <w:r w:rsidRPr="0070726C">
              <w:rPr>
                <w:rFonts w:cs="Arial"/>
                <w:i/>
                <w:sz w:val="20"/>
              </w:rPr>
              <w:t xml:space="preserve">Ano </w:t>
            </w:r>
            <w:r w:rsidR="0070726C" w:rsidRPr="0070726C">
              <w:rPr>
                <w:rFonts w:cs="Arial"/>
                <w:i/>
                <w:sz w:val="20"/>
              </w:rPr>
              <w:t xml:space="preserve">- </w:t>
            </w:r>
            <w:r w:rsidRPr="0070726C">
              <w:rPr>
                <w:rFonts w:cs="Arial"/>
                <w:b/>
                <w:i/>
                <w:sz w:val="20"/>
              </w:rPr>
              <w:t xml:space="preserve">max. </w:t>
            </w:r>
            <w:r w:rsidR="00A15C31" w:rsidRPr="0070726C">
              <w:rPr>
                <w:rFonts w:cs="Arial"/>
                <w:b/>
                <w:i/>
                <w:sz w:val="20"/>
              </w:rPr>
              <w:t>8</w:t>
            </w:r>
            <w:r w:rsidRPr="0070726C">
              <w:rPr>
                <w:rFonts w:cs="Arial"/>
                <w:b/>
                <w:i/>
                <w:sz w:val="20"/>
              </w:rPr>
              <w:t>0 osob</w:t>
            </w:r>
            <w:r w:rsidRPr="00C12400">
              <w:rPr>
                <w:rFonts w:cs="Arial"/>
                <w:i/>
                <w:sz w:val="20"/>
              </w:rPr>
              <w:t xml:space="preserve"> (přesný počet bude upřesněn min. 3 pracovní </w:t>
            </w:r>
            <w:r w:rsidR="002111F7">
              <w:rPr>
                <w:rFonts w:cs="Arial"/>
                <w:i/>
                <w:sz w:val="20"/>
              </w:rPr>
              <w:t>dny</w:t>
            </w:r>
            <w:r w:rsidR="002111F7" w:rsidRPr="00C12400">
              <w:rPr>
                <w:rFonts w:cs="Arial"/>
                <w:i/>
                <w:sz w:val="20"/>
              </w:rPr>
              <w:t xml:space="preserve"> </w:t>
            </w:r>
            <w:r w:rsidRPr="00C12400">
              <w:rPr>
                <w:rFonts w:cs="Arial"/>
                <w:i/>
                <w:sz w:val="20"/>
              </w:rPr>
              <w:t>před konáním akce)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F06881" w:rsidRPr="009B52CC" w:rsidRDefault="00F06881" w:rsidP="00F06881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 xml:space="preserve">Dopolední </w:t>
            </w:r>
            <w:proofErr w:type="spellStart"/>
            <w:r w:rsidRPr="009B52CC">
              <w:rPr>
                <w:rFonts w:cs="Arial"/>
                <w:b/>
                <w:i/>
                <w:sz w:val="20"/>
                <w:u w:val="single"/>
              </w:rPr>
              <w:t>coffeebreak</w:t>
            </w:r>
            <w:proofErr w:type="spellEnd"/>
            <w:r w:rsidRPr="009B52CC">
              <w:rPr>
                <w:rFonts w:cs="Arial"/>
                <w:b/>
                <w:i/>
                <w:sz w:val="20"/>
                <w:u w:val="single"/>
              </w:rPr>
              <w:t>:</w:t>
            </w:r>
          </w:p>
          <w:p w:rsidR="00F06881" w:rsidRDefault="00F06881" w:rsidP="00F06881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mix sladké a </w:t>
            </w:r>
            <w:r w:rsidRPr="00F56324">
              <w:rPr>
                <w:rFonts w:cs="Arial"/>
                <w:i/>
                <w:sz w:val="20"/>
              </w:rPr>
              <w:t xml:space="preserve">slané </w:t>
            </w:r>
            <w:r>
              <w:rPr>
                <w:rFonts w:cs="Arial"/>
                <w:i/>
                <w:sz w:val="20"/>
              </w:rPr>
              <w:t xml:space="preserve">obložené </w:t>
            </w:r>
            <w:r w:rsidRPr="00F56324">
              <w:rPr>
                <w:rFonts w:cs="Arial"/>
                <w:i/>
                <w:sz w:val="20"/>
              </w:rPr>
              <w:t xml:space="preserve">pečivo </w:t>
            </w:r>
            <w:r>
              <w:rPr>
                <w:rFonts w:cs="Arial"/>
                <w:i/>
                <w:sz w:val="20"/>
              </w:rPr>
              <w:t xml:space="preserve">vč. vegetariánské varianty </w:t>
            </w:r>
            <w:r w:rsidRPr="00F56324">
              <w:rPr>
                <w:rFonts w:cs="Arial"/>
                <w:i/>
                <w:sz w:val="20"/>
              </w:rPr>
              <w:t xml:space="preserve">(min. </w:t>
            </w:r>
            <w:r>
              <w:rPr>
                <w:rFonts w:cs="Arial"/>
                <w:i/>
                <w:sz w:val="20"/>
              </w:rPr>
              <w:t>3</w:t>
            </w:r>
            <w:r w:rsidRPr="00F56324">
              <w:rPr>
                <w:rFonts w:cs="Arial"/>
                <w:i/>
                <w:sz w:val="20"/>
              </w:rPr>
              <w:t xml:space="preserve">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F06881" w:rsidRPr="008B49B6" w:rsidRDefault="00F06881" w:rsidP="00F06881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 xml:space="preserve">Odpolední </w:t>
            </w:r>
            <w:proofErr w:type="spellStart"/>
            <w:r w:rsidRPr="008B49B6">
              <w:rPr>
                <w:rFonts w:cs="Arial"/>
                <w:b/>
                <w:i/>
                <w:sz w:val="20"/>
                <w:u w:val="single"/>
              </w:rPr>
              <w:t>coffeebreak</w:t>
            </w:r>
            <w:proofErr w:type="spellEnd"/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F06881" w:rsidRDefault="00F06881" w:rsidP="00F06881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mix sladké a </w:t>
            </w:r>
            <w:r w:rsidRPr="00F56324">
              <w:rPr>
                <w:rFonts w:cs="Arial"/>
                <w:i/>
                <w:sz w:val="20"/>
              </w:rPr>
              <w:t xml:space="preserve">slané </w:t>
            </w:r>
            <w:r>
              <w:rPr>
                <w:rFonts w:cs="Arial"/>
                <w:i/>
                <w:sz w:val="20"/>
              </w:rPr>
              <w:t xml:space="preserve">obložené </w:t>
            </w:r>
            <w:r w:rsidRPr="00F56324">
              <w:rPr>
                <w:rFonts w:cs="Arial"/>
                <w:i/>
                <w:sz w:val="20"/>
              </w:rPr>
              <w:t xml:space="preserve">pečivo </w:t>
            </w:r>
            <w:r>
              <w:rPr>
                <w:rFonts w:cs="Arial"/>
                <w:i/>
                <w:sz w:val="20"/>
              </w:rPr>
              <w:t xml:space="preserve">vč. vegetariánské varianty </w:t>
            </w:r>
            <w:r w:rsidRPr="00F56324">
              <w:rPr>
                <w:rFonts w:cs="Arial"/>
                <w:i/>
                <w:sz w:val="20"/>
              </w:rPr>
              <w:t xml:space="preserve">(min. </w:t>
            </w:r>
            <w:r>
              <w:rPr>
                <w:rFonts w:cs="Arial"/>
                <w:i/>
                <w:sz w:val="20"/>
              </w:rPr>
              <w:t>3</w:t>
            </w:r>
            <w:r w:rsidRPr="00F56324">
              <w:rPr>
                <w:rFonts w:cs="Arial"/>
                <w:i/>
                <w:sz w:val="20"/>
              </w:rPr>
              <w:t xml:space="preserve">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F06881" w:rsidRPr="00F56324" w:rsidRDefault="00F06881" w:rsidP="00F06881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 xml:space="preserve">(Přesný čas </w:t>
            </w:r>
            <w:proofErr w:type="spellStart"/>
            <w:r w:rsidRPr="00F56324">
              <w:rPr>
                <w:rFonts w:cs="Arial"/>
                <w:i/>
                <w:sz w:val="20"/>
              </w:rPr>
              <w:t>coffeebreaku</w:t>
            </w:r>
            <w:proofErr w:type="spellEnd"/>
            <w:r w:rsidRPr="00F56324">
              <w:rPr>
                <w:rFonts w:cs="Arial"/>
                <w:i/>
                <w:sz w:val="20"/>
              </w:rPr>
              <w:t xml:space="preserve"> bude upřesněn min. 3 pracovní dny před konáním akce.)</w:t>
            </w:r>
          </w:p>
          <w:p w:rsidR="00F06881" w:rsidRDefault="00F06881" w:rsidP="00F06881">
            <w:pPr>
              <w:rPr>
                <w:rFonts w:cs="Arial"/>
                <w:i/>
                <w:sz w:val="20"/>
              </w:rPr>
            </w:pPr>
          </w:p>
          <w:p w:rsidR="00F06881" w:rsidRPr="00F56324" w:rsidRDefault="00F06881" w:rsidP="00F06881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F06881" w:rsidRPr="00BB2F41" w:rsidRDefault="00F06881" w:rsidP="00F0688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F06881" w:rsidRPr="00BB2F41" w:rsidRDefault="00F06881" w:rsidP="00F06881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lastRenderedPageBreak/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F06881" w:rsidRPr="00BB2F41" w:rsidRDefault="00F06881" w:rsidP="00F06881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F06881" w:rsidRPr="00BB2F41" w:rsidRDefault="00F06881" w:rsidP="00F06881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F06881" w:rsidRDefault="00F06881" w:rsidP="00F06881">
            <w:pPr>
              <w:rPr>
                <w:rFonts w:cs="Arial"/>
                <w:b/>
                <w:i/>
                <w:sz w:val="20"/>
              </w:rPr>
            </w:pPr>
          </w:p>
          <w:p w:rsidR="00383B81" w:rsidRPr="00383B81" w:rsidRDefault="00F06881" w:rsidP="00BF66D3">
            <w:pPr>
              <w:jc w:val="both"/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FA23EA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C12400" w:rsidRPr="000D15AF" w:rsidRDefault="0069746F" w:rsidP="00BF66D3">
            <w:pPr>
              <w:spacing w:before="60"/>
              <w:jc w:val="both"/>
              <w:rPr>
                <w:rFonts w:cs="Arial"/>
                <w:i/>
                <w:iCs/>
                <w:sz w:val="20"/>
              </w:rPr>
            </w:pPr>
            <w:r w:rsidRPr="000D15AF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FA23EA" w:rsidRDefault="00383B81" w:rsidP="00383B81">
            <w:pPr>
              <w:rPr>
                <w:rFonts w:cs="Arial"/>
                <w:i/>
                <w:sz w:val="20"/>
              </w:rPr>
            </w:pPr>
            <w:r w:rsidRPr="00FA23EA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FA23EA" w:rsidRDefault="00383B81" w:rsidP="00383B81">
            <w:pPr>
              <w:rPr>
                <w:rFonts w:cs="Arial"/>
                <w:i/>
                <w:sz w:val="20"/>
              </w:rPr>
            </w:pPr>
            <w:r w:rsidRPr="00FA23EA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FA23EA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FA23EA" w:rsidRDefault="00383B81" w:rsidP="00383B81">
            <w:pPr>
              <w:rPr>
                <w:rFonts w:cs="Arial"/>
                <w:i/>
                <w:sz w:val="20"/>
              </w:rPr>
            </w:pPr>
            <w:r w:rsidRPr="00FA23EA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FA23EA" w:rsidRDefault="00D80760" w:rsidP="00383B81">
            <w:pPr>
              <w:rPr>
                <w:rFonts w:cs="Arial"/>
                <w:i/>
                <w:sz w:val="20"/>
              </w:rPr>
            </w:pPr>
            <w:r w:rsidRPr="00FA23EA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FA23EA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FA23EA" w:rsidRDefault="00383B81" w:rsidP="00383B81">
            <w:pPr>
              <w:rPr>
                <w:rFonts w:cs="Arial"/>
                <w:i/>
                <w:sz w:val="20"/>
              </w:rPr>
            </w:pPr>
            <w:r w:rsidRPr="00FA23EA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CD6680" w:rsidRPr="00FA23EA" w:rsidRDefault="00FA23EA" w:rsidP="002A37FA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FA23EA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2C06B2" w:rsidRDefault="002C06B2" w:rsidP="002C06B2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C06B2" w:rsidRPr="00BF0CA8" w:rsidRDefault="002C06B2" w:rsidP="002C06B2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BF66D3" w:rsidRDefault="002C06B2" w:rsidP="00BF66D3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r>
              <w:rPr>
                <w:rFonts w:cs="Arial"/>
                <w:i/>
                <w:sz w:val="20"/>
              </w:rPr>
              <w:t xml:space="preserve">a odpolední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+ oběd </w:t>
            </w:r>
            <w:r w:rsidRPr="00BF0CA8">
              <w:rPr>
                <w:rFonts w:cs="Arial"/>
                <w:i/>
                <w:sz w:val="20"/>
              </w:rPr>
              <w:t xml:space="preserve">celkem </w:t>
            </w:r>
            <w:r>
              <w:rPr>
                <w:rFonts w:cs="Arial"/>
                <w:i/>
                <w:sz w:val="20"/>
              </w:rPr>
              <w:t>150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</w:p>
        </w:tc>
      </w:tr>
    </w:tbl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3B" w:rsidRDefault="00830A3B">
      <w:r>
        <w:separator/>
      </w:r>
    </w:p>
  </w:endnote>
  <w:endnote w:type="continuationSeparator" w:id="0">
    <w:p w:rsidR="00830A3B" w:rsidRDefault="0083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F66D3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F66D3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3B" w:rsidRDefault="00830A3B">
      <w:r>
        <w:separator/>
      </w:r>
    </w:p>
  </w:footnote>
  <w:footnote w:type="continuationSeparator" w:id="0">
    <w:p w:rsidR="00830A3B" w:rsidRDefault="00830A3B">
      <w:r>
        <w:continuationSeparator/>
      </w:r>
    </w:p>
  </w:footnote>
  <w:footnote w:id="1">
    <w:p w:rsidR="00F06881" w:rsidRDefault="00F06881" w:rsidP="00F06881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9F" w:rsidRDefault="0012469F">
    <w:pPr>
      <w:pStyle w:val="Zhlav"/>
    </w:pPr>
  </w:p>
  <w:p w:rsidR="0012469F" w:rsidRDefault="0012469F" w:rsidP="0012469F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36FFFEF3" wp14:editId="15E47DFB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469F" w:rsidRDefault="0012469F" w:rsidP="0012469F">
    <w:pPr>
      <w:pStyle w:val="Zhlav"/>
      <w:jc w:val="right"/>
      <w:rPr>
        <w:rFonts w:ascii="Arial" w:hAnsi="Arial" w:cs="Arial"/>
        <w:sz w:val="18"/>
      </w:rPr>
    </w:pPr>
  </w:p>
  <w:p w:rsidR="0012469F" w:rsidRPr="00371F80" w:rsidRDefault="0012469F" w:rsidP="0012469F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F6EA1C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D868B16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9">
    <w:nsid w:val="56541C5F"/>
    <w:multiLevelType w:val="hybridMultilevel"/>
    <w:tmpl w:val="6FD846B2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F1A32"/>
    <w:multiLevelType w:val="hybridMultilevel"/>
    <w:tmpl w:val="9B3CD84A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454C35"/>
    <w:multiLevelType w:val="hybridMultilevel"/>
    <w:tmpl w:val="7F52D18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1"/>
  </w:num>
  <w:num w:numId="9">
    <w:abstractNumId w:val="4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6"/>
  </w:num>
  <w:num w:numId="13">
    <w:abstractNumId w:val="14"/>
  </w:num>
  <w:num w:numId="14">
    <w:abstractNumId w:val="16"/>
  </w:num>
  <w:num w:numId="15">
    <w:abstractNumId w:val="35"/>
  </w:num>
  <w:num w:numId="16">
    <w:abstractNumId w:val="47"/>
  </w:num>
  <w:num w:numId="17">
    <w:abstractNumId w:val="34"/>
  </w:num>
  <w:num w:numId="18">
    <w:abstractNumId w:val="43"/>
  </w:num>
  <w:num w:numId="19">
    <w:abstractNumId w:val="22"/>
  </w:num>
  <w:num w:numId="20">
    <w:abstractNumId w:val="10"/>
  </w:num>
  <w:num w:numId="21">
    <w:abstractNumId w:val="11"/>
  </w:num>
  <w:num w:numId="22">
    <w:abstractNumId w:val="4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7"/>
  </w:num>
  <w:num w:numId="31">
    <w:abstractNumId w:val="15"/>
  </w:num>
  <w:num w:numId="32">
    <w:abstractNumId w:val="36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40"/>
  </w:num>
  <w:num w:numId="38">
    <w:abstractNumId w:val="13"/>
  </w:num>
  <w:num w:numId="39">
    <w:abstractNumId w:val="44"/>
  </w:num>
  <w:num w:numId="40">
    <w:abstractNumId w:val="18"/>
  </w:num>
  <w:num w:numId="41">
    <w:abstractNumId w:val="6"/>
  </w:num>
  <w:num w:numId="42">
    <w:abstractNumId w:val="33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37"/>
  </w:num>
  <w:num w:numId="48">
    <w:abstractNumId w:val="29"/>
  </w:num>
  <w:num w:numId="49">
    <w:abstractNumId w:val="46"/>
  </w:num>
  <w:num w:numId="50">
    <w:abstractNumId w:val="3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1545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4AC2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796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9E6"/>
    <w:rsid w:val="000A0117"/>
    <w:rsid w:val="000A11AA"/>
    <w:rsid w:val="000A15A1"/>
    <w:rsid w:val="000A2BD3"/>
    <w:rsid w:val="000A5105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5AF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3944"/>
    <w:rsid w:val="0012469F"/>
    <w:rsid w:val="00124856"/>
    <w:rsid w:val="001253C3"/>
    <w:rsid w:val="001301BE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246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1F7"/>
    <w:rsid w:val="002116CF"/>
    <w:rsid w:val="00211C7E"/>
    <w:rsid w:val="00212510"/>
    <w:rsid w:val="002135D9"/>
    <w:rsid w:val="00214250"/>
    <w:rsid w:val="00214CD0"/>
    <w:rsid w:val="002153DE"/>
    <w:rsid w:val="00215763"/>
    <w:rsid w:val="00215AA4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0EF7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1393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37F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57C"/>
    <w:rsid w:val="002B28AE"/>
    <w:rsid w:val="002B2A92"/>
    <w:rsid w:val="002B63A8"/>
    <w:rsid w:val="002B667D"/>
    <w:rsid w:val="002B692D"/>
    <w:rsid w:val="002B721B"/>
    <w:rsid w:val="002C06B2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03D9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0291"/>
    <w:rsid w:val="00372A73"/>
    <w:rsid w:val="00375396"/>
    <w:rsid w:val="003768D2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03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470F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0B2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27C58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473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35A6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66E4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3C4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9746F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27CC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0726C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2DC"/>
    <w:rsid w:val="00732EAA"/>
    <w:rsid w:val="007335FB"/>
    <w:rsid w:val="007344E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D8F"/>
    <w:rsid w:val="00792FDC"/>
    <w:rsid w:val="007932F5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7F68B9"/>
    <w:rsid w:val="007F7CC6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0A3B"/>
    <w:rsid w:val="0083232D"/>
    <w:rsid w:val="0083483A"/>
    <w:rsid w:val="00834F70"/>
    <w:rsid w:val="00835F37"/>
    <w:rsid w:val="00837965"/>
    <w:rsid w:val="00840396"/>
    <w:rsid w:val="0084066D"/>
    <w:rsid w:val="00842657"/>
    <w:rsid w:val="0084372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5A9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8A7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00D9"/>
    <w:rsid w:val="008F17E0"/>
    <w:rsid w:val="008F2526"/>
    <w:rsid w:val="008F57AD"/>
    <w:rsid w:val="008F5F18"/>
    <w:rsid w:val="008F5F29"/>
    <w:rsid w:val="008F643F"/>
    <w:rsid w:val="008F691C"/>
    <w:rsid w:val="008F730E"/>
    <w:rsid w:val="00900FE9"/>
    <w:rsid w:val="00901093"/>
    <w:rsid w:val="009011C2"/>
    <w:rsid w:val="00901771"/>
    <w:rsid w:val="00903015"/>
    <w:rsid w:val="0090418A"/>
    <w:rsid w:val="00904DA9"/>
    <w:rsid w:val="00907B63"/>
    <w:rsid w:val="00911826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967B0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6657"/>
    <w:rsid w:val="009A781D"/>
    <w:rsid w:val="009B26F7"/>
    <w:rsid w:val="009B29D3"/>
    <w:rsid w:val="009B3138"/>
    <w:rsid w:val="009B3B2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61B3"/>
    <w:rsid w:val="009C7859"/>
    <w:rsid w:val="009C7F84"/>
    <w:rsid w:val="009D02F7"/>
    <w:rsid w:val="009D1024"/>
    <w:rsid w:val="009D1B9E"/>
    <w:rsid w:val="009D1CA8"/>
    <w:rsid w:val="009D26B5"/>
    <w:rsid w:val="009D4E42"/>
    <w:rsid w:val="009D65CD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5C31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369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CEB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99A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232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6D3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400"/>
    <w:rsid w:val="00C12979"/>
    <w:rsid w:val="00C13A03"/>
    <w:rsid w:val="00C1653D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A74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1FAA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136E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7E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4848"/>
    <w:rsid w:val="00CC5E8B"/>
    <w:rsid w:val="00CC68B0"/>
    <w:rsid w:val="00CC6DAC"/>
    <w:rsid w:val="00CC6F5C"/>
    <w:rsid w:val="00CD065F"/>
    <w:rsid w:val="00CD0F91"/>
    <w:rsid w:val="00CD16C6"/>
    <w:rsid w:val="00CD2294"/>
    <w:rsid w:val="00CD6680"/>
    <w:rsid w:val="00CD7293"/>
    <w:rsid w:val="00CE0309"/>
    <w:rsid w:val="00CE05AA"/>
    <w:rsid w:val="00CE0B15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A21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4657"/>
    <w:rsid w:val="00D25534"/>
    <w:rsid w:val="00D261EC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5970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80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6881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3EA"/>
    <w:rsid w:val="00FA2FFE"/>
    <w:rsid w:val="00FA3D0B"/>
    <w:rsid w:val="00FA4CD6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8386-2A9A-4CA5-86F6-926D036C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6315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2018-08-14T11:41:00Z</dcterms:created>
  <dcterms:modified xsi:type="dcterms:W3CDTF">2018-08-31T08:52:00Z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