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3EF" w:rsidRPr="000E2432" w:rsidRDefault="001C23EF" w:rsidP="001C23EF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1C23EF" w:rsidRPr="00E369DD" w:rsidRDefault="001C23EF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1C23EF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926B96" w:rsidRPr="00926B96">
        <w:rPr>
          <w:rFonts w:cs="Arial"/>
          <w:b/>
          <w:color w:val="FFFFFF" w:themeColor="background1"/>
          <w:sz w:val="20"/>
        </w:rPr>
        <w:t>Krajský</w:t>
      </w:r>
      <w:r w:rsidR="00D26486">
        <w:rPr>
          <w:rFonts w:cs="Arial"/>
          <w:b/>
          <w:color w:val="FFFFFF" w:themeColor="background1"/>
          <w:sz w:val="20"/>
        </w:rPr>
        <w:t xml:space="preserve"> seminář k prezentaci místních </w:t>
      </w:r>
      <w:r w:rsidR="00926B96" w:rsidRPr="00926B96">
        <w:rPr>
          <w:rFonts w:cs="Arial"/>
          <w:b/>
          <w:color w:val="FFFFFF" w:themeColor="background1"/>
          <w:sz w:val="20"/>
        </w:rPr>
        <w:t>sítí služeb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2"/>
        <w:gridCol w:w="6115"/>
      </w:tblGrid>
      <w:tr w:rsidR="00383B81" w:rsidRPr="00383B81" w:rsidTr="005771AD">
        <w:trPr>
          <w:trHeight w:val="340"/>
        </w:trPr>
        <w:tc>
          <w:tcPr>
            <w:tcW w:w="3062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5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15" w:type="dxa"/>
            <w:vAlign w:val="center"/>
          </w:tcPr>
          <w:p w:rsidR="00383B81" w:rsidRPr="002824F3" w:rsidRDefault="00926B96" w:rsidP="002153BE">
            <w:pPr>
              <w:spacing w:before="60"/>
              <w:jc w:val="both"/>
              <w:rPr>
                <w:rFonts w:cs="Arial"/>
                <w:b/>
                <w:i/>
                <w:sz w:val="20"/>
                <w:highlight w:val="yellow"/>
              </w:rPr>
            </w:pPr>
            <w:r w:rsidRPr="00926B96">
              <w:rPr>
                <w:rFonts w:cs="Arial"/>
                <w:b/>
                <w:i/>
                <w:sz w:val="20"/>
              </w:rPr>
              <w:t>Krajský</w:t>
            </w:r>
            <w:r w:rsidR="00D26486">
              <w:rPr>
                <w:rFonts w:cs="Arial"/>
                <w:b/>
                <w:i/>
                <w:sz w:val="20"/>
              </w:rPr>
              <w:t xml:space="preserve"> seminář k prezentaci místních </w:t>
            </w:r>
            <w:r w:rsidRPr="00926B96">
              <w:rPr>
                <w:rFonts w:cs="Arial"/>
                <w:b/>
                <w:i/>
                <w:sz w:val="20"/>
              </w:rPr>
              <w:t>sítí služeb pro děti a</w:t>
            </w:r>
            <w:r w:rsidR="001C23EF">
              <w:rPr>
                <w:rFonts w:cs="Arial"/>
                <w:b/>
                <w:i/>
                <w:sz w:val="20"/>
              </w:rPr>
              <w:t> </w:t>
            </w:r>
            <w:r w:rsidRPr="00926B96">
              <w:rPr>
                <w:rFonts w:cs="Arial"/>
                <w:b/>
                <w:i/>
                <w:sz w:val="20"/>
              </w:rPr>
              <w:t>rodiny</w:t>
            </w:r>
            <w:r w:rsidR="00F675F0">
              <w:rPr>
                <w:rFonts w:cs="Arial"/>
                <w:b/>
                <w:i/>
                <w:sz w:val="20"/>
              </w:rPr>
              <w:t xml:space="preserve"> – Praha (S</w:t>
            </w:r>
            <w:r w:rsidR="00A26DE8">
              <w:rPr>
                <w:rFonts w:cs="Arial"/>
                <w:b/>
                <w:i/>
                <w:sz w:val="20"/>
              </w:rPr>
              <w:t>Č</w:t>
            </w:r>
            <w:r w:rsidR="00F675F0">
              <w:rPr>
                <w:rFonts w:cs="Arial"/>
                <w:b/>
                <w:i/>
                <w:sz w:val="20"/>
              </w:rPr>
              <w:t>K</w:t>
            </w:r>
            <w:r w:rsidR="00A26DE8">
              <w:rPr>
                <w:rFonts w:cs="Arial"/>
                <w:b/>
                <w:i/>
                <w:sz w:val="20"/>
              </w:rPr>
              <w:t>)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5" w:type="dxa"/>
            <w:vAlign w:val="center"/>
          </w:tcPr>
          <w:p w:rsidR="00383B81" w:rsidRDefault="0097740D" w:rsidP="002153BE">
            <w:pPr>
              <w:spacing w:before="60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6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11. </w:t>
            </w:r>
            <w:r w:rsidR="004A7B68">
              <w:rPr>
                <w:rFonts w:cs="Arial"/>
                <w:b/>
                <w:i/>
                <w:sz w:val="20"/>
              </w:rPr>
              <w:t xml:space="preserve">2018, </w:t>
            </w:r>
            <w:r w:rsidR="004A7B68" w:rsidRPr="001C23EF">
              <w:rPr>
                <w:rFonts w:cs="Arial"/>
                <w:i/>
                <w:sz w:val="20"/>
              </w:rPr>
              <w:t xml:space="preserve">od </w:t>
            </w:r>
            <w:r w:rsidR="008759A0" w:rsidRPr="001C23EF">
              <w:rPr>
                <w:rFonts w:cs="Arial"/>
                <w:i/>
                <w:sz w:val="20"/>
              </w:rPr>
              <w:t>8:30</w:t>
            </w:r>
            <w:r w:rsidR="004A7B68" w:rsidRPr="001C23EF">
              <w:rPr>
                <w:rFonts w:cs="Arial"/>
                <w:i/>
                <w:sz w:val="20"/>
              </w:rPr>
              <w:t xml:space="preserve"> do </w:t>
            </w:r>
            <w:r w:rsidR="008759A0" w:rsidRPr="001C23EF">
              <w:rPr>
                <w:rFonts w:cs="Arial"/>
                <w:i/>
                <w:sz w:val="20"/>
              </w:rPr>
              <w:t>13:30</w:t>
            </w:r>
          </w:p>
          <w:p w:rsidR="001C23EF" w:rsidRPr="002824F3" w:rsidRDefault="00F56067" w:rsidP="008759A0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7:30 – 14:3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15" w:type="dxa"/>
            <w:vAlign w:val="center"/>
          </w:tcPr>
          <w:p w:rsidR="00383B81" w:rsidRPr="00383B81" w:rsidRDefault="00BE5CB9" w:rsidP="002153B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Praha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1C23EF">
              <w:rPr>
                <w:rFonts w:cs="Arial"/>
                <w:i/>
                <w:sz w:val="20"/>
              </w:rPr>
              <w:t>akce</w:t>
            </w:r>
            <w:r w:rsidR="001C23EF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 zastávky</w:t>
            </w:r>
            <w:r w:rsidR="001C23EF">
              <w:rPr>
                <w:rFonts w:cs="Arial"/>
                <w:i/>
                <w:sz w:val="20"/>
              </w:rPr>
              <w:t xml:space="preserve"> MHD</w:t>
            </w:r>
            <w:r w:rsidR="00383B81" w:rsidRPr="00383B81">
              <w:rPr>
                <w:rFonts w:cs="Arial"/>
                <w:i/>
                <w:sz w:val="20"/>
              </w:rPr>
              <w:t xml:space="preserve"> </w:t>
            </w:r>
            <w:r w:rsidR="001C23EF">
              <w:rPr>
                <w:rFonts w:cs="Arial"/>
                <w:i/>
                <w:sz w:val="20"/>
              </w:rPr>
              <w:t>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1C23EF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adresu místa konání akce max. do 20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</w:t>
            </w:r>
            <w:r w:rsidR="001C23EF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>využití prostředků MHD a to autobus, tramvaj, metro (včetně přestupů), přičemž:</w:t>
            </w:r>
          </w:p>
          <w:p w:rsidR="00383B81" w:rsidRPr="00383B81" w:rsidRDefault="001C23EF" w:rsidP="001C23EF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1C23EF" w:rsidP="001C23EF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 w:rsidR="004F082C">
              <w:rPr>
                <w:rFonts w:cs="Arial"/>
                <w:i/>
                <w:sz w:val="20"/>
              </w:rPr>
              <w:t>akce (tj. 8:30)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1C23EF" w:rsidP="004F082C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 w:rsidR="004F082C"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 w:rsidR="004F082C">
              <w:rPr>
                <w:rFonts w:cs="Arial"/>
                <w:i/>
                <w:sz w:val="20"/>
              </w:rPr>
              <w:t>akce</w:t>
            </w:r>
            <w:r w:rsidR="004F082C"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15" w:type="dxa"/>
            <w:vAlign w:val="center"/>
          </w:tcPr>
          <w:p w:rsidR="00383B81" w:rsidRPr="003A56A8" w:rsidRDefault="00383B81" w:rsidP="00383B81">
            <w:pPr>
              <w:rPr>
                <w:rFonts w:cs="Arial"/>
                <w:i/>
                <w:sz w:val="20"/>
              </w:rPr>
            </w:pPr>
            <w:r w:rsidRPr="003A56A8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5" w:type="dxa"/>
            <w:vAlign w:val="center"/>
          </w:tcPr>
          <w:p w:rsidR="00383B81" w:rsidRPr="003A56A8" w:rsidRDefault="00383B81" w:rsidP="002153B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A56A8">
              <w:rPr>
                <w:rFonts w:cs="Arial"/>
                <w:b/>
                <w:i/>
                <w:sz w:val="20"/>
              </w:rPr>
              <w:t>Max. 60</w:t>
            </w:r>
            <w:r w:rsidR="003A56A8" w:rsidRPr="003A56A8">
              <w:rPr>
                <w:rFonts w:cs="Arial"/>
                <w:b/>
                <w:i/>
                <w:sz w:val="20"/>
              </w:rPr>
              <w:t xml:space="preserve"> osob</w:t>
            </w:r>
            <w:r w:rsidRPr="003A56A8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15" w:type="dxa"/>
            <w:vAlign w:val="center"/>
          </w:tcPr>
          <w:p w:rsidR="00F56067" w:rsidRPr="00E369DD" w:rsidRDefault="00F56067" w:rsidP="00F56067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60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F56067" w:rsidRPr="003143AC" w:rsidRDefault="00F56067" w:rsidP="00F56067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F56067" w:rsidRDefault="00F56067" w:rsidP="00F5606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F56067" w:rsidRDefault="00F56067" w:rsidP="00F5606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F56067" w:rsidRPr="00C52EFD" w:rsidRDefault="00F56067" w:rsidP="00F5606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F56067" w:rsidRDefault="00F56067" w:rsidP="00F5606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60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F56067" w:rsidRDefault="00F56067" w:rsidP="00F56067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</w:t>
            </w:r>
            <w:r w:rsidRPr="00BB4269">
              <w:rPr>
                <w:rFonts w:cs="Arial"/>
                <w:i/>
                <w:sz w:val="20"/>
              </w:rPr>
              <w:lastRenderedPageBreak/>
              <w:t>i fotodokumentaci.</w:t>
            </w:r>
          </w:p>
          <w:p w:rsidR="00F56067" w:rsidRDefault="00F56067" w:rsidP="00F56067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F56067" w:rsidRPr="00F95073" w:rsidRDefault="00F56067" w:rsidP="00F56067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F56067" w:rsidRPr="00F95073" w:rsidRDefault="00F56067" w:rsidP="00F56067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2153BE" w:rsidRDefault="00F56067" w:rsidP="002153B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60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5" w:type="dxa"/>
            <w:vAlign w:val="center"/>
          </w:tcPr>
          <w:p w:rsidR="00112B82" w:rsidRPr="00F50FA1" w:rsidRDefault="00112B82" w:rsidP="00112B82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Divadelní uspořádání, vč. stolečků k</w:t>
            </w:r>
            <w:r>
              <w:rPr>
                <w:rFonts w:cs="Arial"/>
                <w:i/>
                <w:sz w:val="20"/>
              </w:rPr>
              <w:t> </w:t>
            </w:r>
            <w:r w:rsidRPr="00F50FA1">
              <w:rPr>
                <w:rFonts w:cs="Arial"/>
                <w:i/>
                <w:sz w:val="20"/>
              </w:rPr>
              <w:t>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112B82" w:rsidRDefault="00112B82" w:rsidP="00112B82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4408B4">
              <w:rPr>
                <w:rFonts w:cs="Arial"/>
                <w:i/>
                <w:sz w:val="20"/>
              </w:rPr>
              <w:t>Řečnický stůl pro 4 osoby</w:t>
            </w:r>
            <w:r>
              <w:rPr>
                <w:rFonts w:cs="Arial"/>
                <w:i/>
                <w:sz w:val="20"/>
              </w:rPr>
              <w:t>.</w:t>
            </w:r>
          </w:p>
          <w:p w:rsidR="00AC520A" w:rsidRPr="002153BE" w:rsidRDefault="00112B82" w:rsidP="002153B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Vybavení místnosti vhodným mobiliářem.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5" w:type="dxa"/>
            <w:vAlign w:val="center"/>
          </w:tcPr>
          <w:p w:rsidR="00383B81" w:rsidRPr="005771AD" w:rsidRDefault="004447B6" w:rsidP="002153B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0FA1">
              <w:rPr>
                <w:rFonts w:cs="Arial"/>
                <w:i/>
                <w:sz w:val="20"/>
              </w:rPr>
              <w:t>Dataprojektor s notebookem pro spuštění prezentace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50FA1">
              <w:rPr>
                <w:rFonts w:cs="Arial"/>
                <w:i/>
                <w:sz w:val="20"/>
              </w:rPr>
              <w:t>, dálkový ovladač na ovládání prezentace, plátno/bílá zeď</w:t>
            </w:r>
            <w:r>
              <w:rPr>
                <w:rFonts w:cs="Arial"/>
                <w:i/>
                <w:sz w:val="20"/>
              </w:rPr>
              <w:t xml:space="preserve">, </w:t>
            </w:r>
            <w:r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15" w:type="dxa"/>
            <w:vAlign w:val="center"/>
          </w:tcPr>
          <w:p w:rsidR="00383B81" w:rsidRPr="005771AD" w:rsidRDefault="00AC520A" w:rsidP="002153B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3</w:t>
            </w:r>
            <w:r w:rsidR="009C7859" w:rsidRPr="005771AD">
              <w:rPr>
                <w:rFonts w:cs="Arial"/>
                <w:i/>
                <w:sz w:val="20"/>
              </w:rPr>
              <w:t xml:space="preserve"> mikrofony pro přednášející</w:t>
            </w:r>
            <w:r w:rsidRPr="005771AD">
              <w:rPr>
                <w:rFonts w:cs="Arial"/>
                <w:i/>
                <w:sz w:val="20"/>
              </w:rPr>
              <w:t xml:space="preserve"> (alespoň jeden bezdrátový), náhradní baterie do mikrofonu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5771AD">
            <w:pPr>
              <w:jc w:val="both"/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5771AD">
            <w:pPr>
              <w:jc w:val="both"/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2153B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 xml:space="preserve">Ano – </w:t>
            </w:r>
            <w:r w:rsidRPr="005771AD">
              <w:rPr>
                <w:rFonts w:cs="Arial"/>
                <w:b/>
                <w:i/>
                <w:sz w:val="20"/>
              </w:rPr>
              <w:t>max. 60 osob</w:t>
            </w:r>
            <w:r w:rsidRPr="005771AD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383B81" w:rsidRPr="00383B81" w:rsidTr="005771AD">
        <w:trPr>
          <w:trHeight w:val="340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15" w:type="dxa"/>
            <w:vAlign w:val="center"/>
          </w:tcPr>
          <w:p w:rsidR="00320342" w:rsidRPr="00444FD6" w:rsidRDefault="00320342" w:rsidP="00320342">
            <w:pPr>
              <w:spacing w:before="60"/>
              <w:rPr>
                <w:rFonts w:cs="Arial"/>
                <w:i/>
                <w:sz w:val="20"/>
              </w:rPr>
            </w:pPr>
            <w:proofErr w:type="spellStart"/>
            <w:r>
              <w:rPr>
                <w:rFonts w:cs="Arial"/>
                <w:b/>
                <w:i/>
                <w:sz w:val="20"/>
                <w:u w:val="single"/>
              </w:rPr>
              <w:t>C</w:t>
            </w:r>
            <w:r w:rsidRPr="009B52CC">
              <w:rPr>
                <w:rFonts w:cs="Arial"/>
                <w:b/>
                <w:i/>
                <w:sz w:val="20"/>
                <w:u w:val="single"/>
              </w:rPr>
              <w:t>offeebreak</w:t>
            </w:r>
            <w:proofErr w:type="spellEnd"/>
            <w:r>
              <w:rPr>
                <w:rFonts w:cs="Arial"/>
                <w:b/>
                <w:i/>
                <w:sz w:val="20"/>
                <w:u w:val="single"/>
              </w:rPr>
              <w:t xml:space="preserve"> </w:t>
            </w:r>
            <w:r w:rsidRPr="00444FD6">
              <w:rPr>
                <w:rFonts w:cs="Arial"/>
                <w:i/>
                <w:sz w:val="20"/>
                <w:u w:val="single"/>
              </w:rPr>
              <w:t>(</w:t>
            </w:r>
            <w:r w:rsidRPr="00F50FA1">
              <w:rPr>
                <w:rFonts w:cs="Arial"/>
                <w:i/>
                <w:sz w:val="20"/>
              </w:rPr>
              <w:t>11:00 – 11:15</w:t>
            </w:r>
            <w:r>
              <w:rPr>
                <w:rFonts w:cs="Arial"/>
                <w:i/>
                <w:sz w:val="20"/>
              </w:rPr>
              <w:t>):</w:t>
            </w:r>
          </w:p>
          <w:p w:rsidR="00320342" w:rsidRDefault="00320342" w:rsidP="00320342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320342" w:rsidRDefault="00320342" w:rsidP="00320342">
            <w:pPr>
              <w:rPr>
                <w:rFonts w:cs="Arial"/>
                <w:i/>
                <w:sz w:val="20"/>
              </w:rPr>
            </w:pPr>
          </w:p>
          <w:p w:rsidR="00320342" w:rsidRPr="00F56324" w:rsidRDefault="00320342" w:rsidP="00320342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320342" w:rsidRPr="00BB2F41" w:rsidRDefault="00320342" w:rsidP="0032034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hyperlink r:id="rId9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§ 18 písm. a)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b)</w:t>
              </w:r>
            </w:hyperlink>
            <w:r w:rsidRPr="00BB2F41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g)</w:t>
              </w:r>
            </w:hyperlink>
            <w:r w:rsidRPr="00BB2F41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B2F41">
                <w:rPr>
                  <w:rStyle w:val="Hypertextovodkaz"/>
                  <w:i/>
                  <w:iCs/>
                  <w:color w:val="auto"/>
                  <w:sz w:val="20"/>
                </w:rPr>
                <w:t>h) zákona č. 110/1997 Sb.</w:t>
              </w:r>
            </w:hyperlink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320342" w:rsidRPr="00BB2F41" w:rsidRDefault="00320342" w:rsidP="00320342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320342" w:rsidRPr="00BB2F41" w:rsidRDefault="00320342" w:rsidP="00320342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320342" w:rsidRPr="00BB2F41" w:rsidRDefault="00320342" w:rsidP="00320342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 xml:space="preserve">zpracovanou zeleninu, suché skořápkové plody, houby, brambory a výrobky z nich, jakož i další způsoby jejich </w:t>
            </w:r>
            <w:r w:rsidRPr="00BB2F41">
              <w:rPr>
                <w:i/>
                <w:sz w:val="20"/>
              </w:rPr>
              <w:lastRenderedPageBreak/>
              <w:t>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320342" w:rsidRDefault="00320342" w:rsidP="00320342">
            <w:pPr>
              <w:rPr>
                <w:rFonts w:cs="Arial"/>
                <w:b/>
                <w:i/>
                <w:sz w:val="20"/>
              </w:rPr>
            </w:pPr>
          </w:p>
          <w:p w:rsidR="00FB44B7" w:rsidRPr="00383B81" w:rsidRDefault="00320342" w:rsidP="002153BE">
            <w:pPr>
              <w:jc w:val="both"/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5" w:type="dxa"/>
            <w:vAlign w:val="center"/>
          </w:tcPr>
          <w:p w:rsidR="00383B81" w:rsidRPr="005771AD" w:rsidRDefault="00D80760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5771AD">
              <w:rPr>
                <w:rFonts w:cs="Arial"/>
                <w:sz w:val="20"/>
              </w:rPr>
              <w:t>/videozáznam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5" w:type="dxa"/>
            <w:vAlign w:val="center"/>
          </w:tcPr>
          <w:p w:rsidR="00383B81" w:rsidRPr="005771AD" w:rsidRDefault="00D80760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5771AD">
              <w:rPr>
                <w:rFonts w:cs="Arial"/>
                <w:sz w:val="20"/>
              </w:rPr>
              <w:t>, zaznamenání docházky</w:t>
            </w:r>
          </w:p>
        </w:tc>
        <w:tc>
          <w:tcPr>
            <w:tcW w:w="6115" w:type="dxa"/>
            <w:vAlign w:val="center"/>
          </w:tcPr>
          <w:p w:rsidR="00383B81" w:rsidRPr="005771AD" w:rsidRDefault="00383B81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454"/>
        </w:trPr>
        <w:tc>
          <w:tcPr>
            <w:tcW w:w="3062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5" w:type="dxa"/>
            <w:tcBorders>
              <w:bottom w:val="single" w:sz="4" w:space="0" w:color="auto"/>
            </w:tcBorders>
            <w:vAlign w:val="center"/>
          </w:tcPr>
          <w:p w:rsidR="00383B81" w:rsidRPr="005771AD" w:rsidRDefault="00383B81" w:rsidP="00383B81">
            <w:pPr>
              <w:rPr>
                <w:rFonts w:cs="Arial"/>
                <w:i/>
                <w:sz w:val="20"/>
              </w:rPr>
            </w:pPr>
            <w:r w:rsidRPr="005771A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5771AD">
        <w:trPr>
          <w:trHeight w:val="1267"/>
        </w:trPr>
        <w:tc>
          <w:tcPr>
            <w:tcW w:w="3062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5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320342" w:rsidRDefault="00320342" w:rsidP="00320342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spacing w:before="60"/>
              <w:ind w:left="233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320342" w:rsidRPr="00BF0CA8" w:rsidRDefault="00320342" w:rsidP="00320342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2153BE" w:rsidRDefault="00320342" w:rsidP="00E33977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celkem </w:t>
            </w:r>
            <w:r>
              <w:rPr>
                <w:rFonts w:cs="Arial"/>
                <w:i/>
                <w:sz w:val="20"/>
              </w:rPr>
              <w:t>75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bookmarkStart w:id="0" w:name="_GoBack"/>
            <w:bookmarkEnd w:id="0"/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13"/>
      <w:footerReference w:type="default" r:id="rId14"/>
      <w:footerReference w:type="first" r:id="rId15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FC" w:rsidRDefault="00DE79FC">
      <w:r>
        <w:separator/>
      </w:r>
    </w:p>
  </w:endnote>
  <w:endnote w:type="continuationSeparator" w:id="0">
    <w:p w:rsidR="00DE79FC" w:rsidRDefault="00DE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B5ACE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B5ACE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FC" w:rsidRDefault="00DE79FC">
      <w:r>
        <w:separator/>
      </w:r>
    </w:p>
  </w:footnote>
  <w:footnote w:type="continuationSeparator" w:id="0">
    <w:p w:rsidR="00DE79FC" w:rsidRDefault="00DE79FC">
      <w:r>
        <w:continuationSeparator/>
      </w:r>
    </w:p>
  </w:footnote>
  <w:footnote w:id="1">
    <w:p w:rsidR="00320342" w:rsidRDefault="00320342" w:rsidP="00320342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F8" w:rsidRDefault="00174CF8" w:rsidP="00174CF8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6D5325B9" wp14:editId="29DB1BA6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4CF8" w:rsidRDefault="00174CF8" w:rsidP="00174CF8">
    <w:pPr>
      <w:pStyle w:val="Zhlav"/>
      <w:jc w:val="right"/>
      <w:rPr>
        <w:rFonts w:ascii="Arial" w:hAnsi="Arial" w:cs="Arial"/>
        <w:sz w:val="18"/>
      </w:rPr>
    </w:pPr>
  </w:p>
  <w:p w:rsidR="00174CF8" w:rsidRPr="00174CF8" w:rsidRDefault="00174CF8" w:rsidP="00174CF8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940B6C" w:rsidRDefault="00940B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64323F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10791"/>
    <w:multiLevelType w:val="hybridMultilevel"/>
    <w:tmpl w:val="F45888A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8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7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5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2"/>
  </w:num>
  <w:num w:numId="4">
    <w:abstractNumId w:val="8"/>
  </w:num>
  <w:num w:numId="5">
    <w:abstractNumId w:val="0"/>
  </w:num>
  <w:num w:numId="6">
    <w:abstractNumId w:val="25"/>
  </w:num>
  <w:num w:numId="7">
    <w:abstractNumId w:val="21"/>
  </w:num>
  <w:num w:numId="8">
    <w:abstractNumId w:val="40"/>
  </w:num>
  <w:num w:numId="9">
    <w:abstractNumId w:val="4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</w:num>
  <w:num w:numId="12">
    <w:abstractNumId w:val="27"/>
  </w:num>
  <w:num w:numId="13">
    <w:abstractNumId w:val="15"/>
  </w:num>
  <w:num w:numId="14">
    <w:abstractNumId w:val="17"/>
  </w:num>
  <w:num w:numId="15">
    <w:abstractNumId w:val="35"/>
  </w:num>
  <w:num w:numId="16">
    <w:abstractNumId w:val="45"/>
  </w:num>
  <w:num w:numId="17">
    <w:abstractNumId w:val="34"/>
  </w:num>
  <w:num w:numId="18">
    <w:abstractNumId w:val="42"/>
  </w:num>
  <w:num w:numId="19">
    <w:abstractNumId w:val="23"/>
  </w:num>
  <w:num w:numId="20">
    <w:abstractNumId w:val="11"/>
  </w:num>
  <w:num w:numId="21">
    <w:abstractNumId w:val="12"/>
  </w:num>
  <w:num w:numId="22">
    <w:abstractNumId w:val="4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7"/>
  </w:num>
  <w:num w:numId="31">
    <w:abstractNumId w:val="16"/>
  </w:num>
  <w:num w:numId="32">
    <w:abstractNumId w:val="36"/>
  </w:num>
  <w:num w:numId="33">
    <w:abstractNumId w:val="5"/>
  </w:num>
  <w:num w:numId="34">
    <w:abstractNumId w:val="18"/>
  </w:num>
  <w:num w:numId="35">
    <w:abstractNumId w:val="3"/>
  </w:num>
  <w:num w:numId="36">
    <w:abstractNumId w:val="10"/>
  </w:num>
  <w:num w:numId="37">
    <w:abstractNumId w:val="39"/>
  </w:num>
  <w:num w:numId="38">
    <w:abstractNumId w:val="14"/>
  </w:num>
  <w:num w:numId="39">
    <w:abstractNumId w:val="43"/>
  </w:num>
  <w:num w:numId="40">
    <w:abstractNumId w:val="19"/>
  </w:num>
  <w:num w:numId="41">
    <w:abstractNumId w:val="6"/>
  </w:num>
  <w:num w:numId="42">
    <w:abstractNumId w:val="33"/>
  </w:num>
  <w:num w:numId="43">
    <w:abstractNumId w:val="4"/>
  </w:num>
  <w:num w:numId="44">
    <w:abstractNumId w:val="13"/>
  </w:num>
  <w:num w:numId="45">
    <w:abstractNumId w:val="1"/>
  </w:num>
  <w:num w:numId="46">
    <w:abstractNumId w:val="2"/>
  </w:num>
  <w:num w:numId="47">
    <w:abstractNumId w:val="9"/>
  </w:num>
  <w:num w:numId="48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579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758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2B82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4CF8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1FE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23EF"/>
    <w:rsid w:val="001C37BA"/>
    <w:rsid w:val="001C4778"/>
    <w:rsid w:val="001C4BD0"/>
    <w:rsid w:val="001C4BF1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BE"/>
    <w:rsid w:val="002153DE"/>
    <w:rsid w:val="00215763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0342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8B2"/>
    <w:rsid w:val="00345CB8"/>
    <w:rsid w:val="00346B00"/>
    <w:rsid w:val="00347208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6A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7B6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082C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771AD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E0B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7740D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4E42"/>
    <w:rsid w:val="009D67FE"/>
    <w:rsid w:val="009D6DC2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250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26DE8"/>
    <w:rsid w:val="00A31E3B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56E1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5CB9"/>
    <w:rsid w:val="00BE7118"/>
    <w:rsid w:val="00BF08C8"/>
    <w:rsid w:val="00BF26E7"/>
    <w:rsid w:val="00BF2800"/>
    <w:rsid w:val="00BF38BE"/>
    <w:rsid w:val="00BF3E9A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5A28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0C6F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26486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618D"/>
    <w:rsid w:val="00DD6C71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9FC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671A"/>
    <w:rsid w:val="00E26740"/>
    <w:rsid w:val="00E27772"/>
    <w:rsid w:val="00E315F6"/>
    <w:rsid w:val="00E316B7"/>
    <w:rsid w:val="00E335BB"/>
    <w:rsid w:val="00E33977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5ACE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9D9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00C3"/>
    <w:rsid w:val="00F51FEA"/>
    <w:rsid w:val="00F52C18"/>
    <w:rsid w:val="00F52ED7"/>
    <w:rsid w:val="00F53831"/>
    <w:rsid w:val="00F53EE5"/>
    <w:rsid w:val="00F54633"/>
    <w:rsid w:val="00F54A3A"/>
    <w:rsid w:val="00F56067"/>
    <w:rsid w:val="00F56F1B"/>
    <w:rsid w:val="00F5724D"/>
    <w:rsid w:val="00F609EF"/>
    <w:rsid w:val="00F61124"/>
    <w:rsid w:val="00F63B10"/>
    <w:rsid w:val="00F63F0D"/>
    <w:rsid w:val="00F657EA"/>
    <w:rsid w:val="00F675F0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44B7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aspi://module='ASPI'&amp;link='110/1997%20Sb.%252318'&amp;ucin-k-dni='30.12.9999'" TargetMode="Externa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68967-5F9F-4A86-9E8F-25093D83A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5696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2018-08-14T11:47:00Z</dcterms:created>
  <dcterms:modified xsi:type="dcterms:W3CDTF">2018-08-31T09:04:00Z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